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29305514" name="eb6ebe00-aa59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0450273" name="eb6ebe00-aa59-11f0-8dec-59d90dbd9d2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4659797" name="8faad9d0-aa5b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2737229" name="8faad9d0-aa5b-11f0-8dec-59d90dbd9d2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19339208" name="d1cad710-aa5c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7389909" name="d1cad710-aa5c-11f0-8dec-59d90dbd9d2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Räucherofen </w:t>
            </w:r>
          </w:p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48655190" name="ae61ad10-aa5e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9906186" name="ae61ad10-aa5e-11f0-8dec-59d90dbd9d2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753128" name="5d8eb500-8983-11f0-8845-156cf76be9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5935698" name="5d8eb500-8983-11f0-8845-156cf76be93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0665324" name="7b82b4d0-8983-11f0-ba54-23c23ceced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3769513" name="7b82b4d0-8983-11f0-ba54-23c23ceced5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78108190" name="982f8ea0-8983-11f0-94a3-51dbe52f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3651120" name="982f8ea0-8983-11f0-94a3-51dbe52fd40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18478508" name="b4ef0610-8983-11f0-8084-f150ef3d4d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6613571" name="b4ef0610-8983-11f0-8084-f150ef3d4d88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9688127" name="cbf83d90-8983-11f0-bec7-c751e83637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0569666" name="cbf83d90-8983-11f0-bec7-c751e83637c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5675168" name="80aee7c0-8984-11f0-b470-5b7ee6433e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9395200" name="80aee7c0-8984-11f0-b470-5b7ee6433e5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Kamin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4393297" name="98e1d230-8984-11f0-94ad-711e695584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4874207" name="98e1d230-8984-11f0-94ad-711e6955848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